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Heizraum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Heizung</w:t>
            </w:r>
          </w:p>
          <w:p>
            <w:pPr>
              <w:spacing w:before="0" w:after="0"/>
            </w:pPr>
            <w:r>
              <w:t>Dichtung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9031959" name="79eb9a50-c5ed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2617280" name="79eb9a50-c5ed-11f0-b628-110c1c04aa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7130964" name="7f765d70-c5ed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7879659" name="7f765d70-c5ed-11f0-b628-110c1c04aa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Untergeschoss</w:t>
            </w:r>
          </w:p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Brandschutztüren, -tore</w:t>
            </w:r>
          </w:p>
          <w:p>
            <w:pPr>
              <w:spacing w:before="0" w:after="0"/>
            </w:pPr>
            <w:r>
              <w:t>Öltank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65612735" name="58880ee0-c5f0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660666" name="58880ee0-c5f0-11f0-b628-110c1c04aa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6485230" name="655a1230-c5f0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9465744" name="655a1230-c5f0-11f0-b628-110c1c04aa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Herd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Herd</w:t>
            </w:r>
          </w:p>
          <w:p>
            <w:pPr>
              <w:spacing w:before="0" w:after="0"/>
            </w:pPr>
            <w:r>
              <w:t>FZ 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6719888" name="571439f0-c5f8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2187869" name="571439f0-c5f8-11f0-b628-110c1c04aa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23449478" name="5bba9080-c5f8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2572002" name="5bba9080-c5f8-11f0-b628-110c1c04aa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Cheminer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</w:t>
            </w:r>
          </w:p>
          <w:p>
            <w:pPr>
              <w:spacing w:before="0" w:after="0"/>
            </w:pPr>
            <w:r>
              <w:t>Dichtungen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0454783" name="58087310-c5fa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0199709" name="58087310-c5fa-11f0-b628-110c1c04aa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91521088" name="5f5d6ee0-c5fa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486740" name="5f5d6ee0-c5fa-11f0-b628-110c1c04aa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UG bis 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31754750" name="a6ad8190-c5fa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4679491" name="a6ad8190-c5fa-11f0-b628-110c1c04aa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37498797" name="acd2fe10-c5fa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7607551" name="acd2fe10-c5fa-11f0-b628-110c1c04aa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Stube</w:t>
            </w:r>
          </w:p>
          <w:p>
            <w:pPr>
              <w:spacing w:before="0" w:after="0"/>
            </w:pPr>
            <w:r>
              <w:t>Cheminee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</w:t>
            </w:r>
          </w:p>
          <w:p>
            <w:pPr>
              <w:spacing w:before="0" w:after="0"/>
            </w:pPr>
            <w:r>
              <w:t>Dichtungen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8935" name="0db9d0f0-c5fb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2660084" name="0db9d0f0-c5fb-11f0-b628-110c1c04aa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89322766" name="184d7d00-c5fb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4761784" name="184d7d00-c5fb-11f0-b628-110c1c04aa8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Dachboden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KMF</w:t>
            </w:r>
          </w:p>
          <w:p>
            <w:pPr>
              <w:spacing w:before="0" w:after="0"/>
            </w:pPr>
            <w:r>
              <w:t>Isolation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3239441" name="59a00d90-c5fb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0003292" name="59a00d90-c5fb-11f0-b628-110c1c04aa8e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4835638" name="5df4e8c0-c5fb-11f0-b628-110c1c04aa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144779" name="5df4e8c0-c5fb-11f0-b628-110c1c04aa8e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KMF: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DN591</w:t>
          </w:r>
        </w:p>
        <w:p>
          <w:pPr>
            <w:spacing w:before="0" w:after="0"/>
          </w:pPr>
          <w:r>
            <w:t>DN591 Tschuggenstrasse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